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5B031C">
        <w:rPr>
          <w:rFonts w:ascii="Arial" w:eastAsia="Times New Roman" w:hAnsi="Arial" w:cs="Arial"/>
          <w:b/>
          <w:sz w:val="22"/>
          <w:szCs w:val="22"/>
        </w:rPr>
        <w:t>6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E90EFD" w:rsidRDefault="00E90EFD" w:rsidP="00E90EFD">
      <w:pPr>
        <w:jc w:val="center"/>
        <w:rPr>
          <w:rFonts w:ascii="Arial" w:eastAsia="Times New Roman" w:hAnsi="Arial" w:cs="Arial"/>
          <w:b/>
          <w:kern w:val="0"/>
          <w:szCs w:val="28"/>
          <w:lang w:eastAsia="pl-PL" w:bidi="ar-SA"/>
        </w:rPr>
      </w:pPr>
      <w:r>
        <w:rPr>
          <w:rFonts w:ascii="Arial" w:hAnsi="Arial" w:cs="Arial"/>
          <w:b/>
          <w:szCs w:val="28"/>
        </w:rPr>
        <w:t>Roboty budowlane w podziale na 2 części</w:t>
      </w:r>
    </w:p>
    <w:p w:rsidR="00E90EFD" w:rsidRDefault="00E90EFD" w:rsidP="00E90EFD">
      <w:pPr>
        <w:jc w:val="center"/>
        <w:rPr>
          <w:rFonts w:ascii="Arial" w:hAnsi="Arial" w:cs="Arial"/>
          <w:b/>
          <w:szCs w:val="28"/>
        </w:rPr>
      </w:pPr>
    </w:p>
    <w:p w:rsidR="00E90EFD" w:rsidRDefault="005B031C" w:rsidP="00E90EFD">
      <w:pPr>
        <w:pStyle w:val="Tytu"/>
        <w:ind w:hanging="142"/>
        <w:jc w:val="both"/>
        <w:rPr>
          <w:rFonts w:eastAsia="TimesNewRoman" w:cs="Arial"/>
          <w:color w:val="000000"/>
          <w:sz w:val="24"/>
          <w:szCs w:val="24"/>
          <w:lang w:eastAsia="en-US"/>
        </w:rPr>
      </w:pPr>
      <w:r>
        <w:rPr>
          <w:rFonts w:eastAsia="TimesNewRoman" w:cs="Arial"/>
          <w:color w:val="000000"/>
          <w:sz w:val="24"/>
          <w:szCs w:val="24"/>
          <w:lang w:eastAsia="en-US"/>
        </w:rPr>
        <w:t>część 1:  N</w:t>
      </w:r>
      <w:r w:rsidR="00E90EFD">
        <w:rPr>
          <w:rFonts w:eastAsia="TimesNewRoman" w:cs="Arial"/>
          <w:color w:val="000000"/>
          <w:sz w:val="24"/>
          <w:szCs w:val="24"/>
          <w:lang w:eastAsia="en-US"/>
        </w:rPr>
        <w:t xml:space="preserve">aprawa i konserwacja budynku </w:t>
      </w:r>
      <w:r>
        <w:rPr>
          <w:rFonts w:eastAsia="TimesNewRoman" w:cs="Arial"/>
          <w:color w:val="000000"/>
          <w:sz w:val="24"/>
          <w:szCs w:val="24"/>
          <w:lang w:eastAsia="en-US"/>
        </w:rPr>
        <w:t>nr 69</w:t>
      </w:r>
      <w:r w:rsidR="00E90EFD">
        <w:rPr>
          <w:rFonts w:eastAsia="TimesNewRoman" w:cs="Arial"/>
          <w:color w:val="000000"/>
          <w:sz w:val="24"/>
          <w:szCs w:val="24"/>
          <w:lang w:eastAsia="en-US"/>
        </w:rPr>
        <w:t xml:space="preserve"> Bielsko-Biała </w:t>
      </w:r>
    </w:p>
    <w:p w:rsidR="00E90EFD" w:rsidRDefault="005B031C" w:rsidP="005B031C">
      <w:pPr>
        <w:pStyle w:val="Tytu"/>
        <w:ind w:left="993" w:hanging="1135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część 2:  N</w:t>
      </w:r>
      <w:r w:rsidR="00E90EFD">
        <w:rPr>
          <w:rFonts w:cs="Arial"/>
          <w:sz w:val="24"/>
          <w:szCs w:val="24"/>
        </w:rPr>
        <w:t xml:space="preserve">aprawa </w:t>
      </w:r>
      <w:r>
        <w:rPr>
          <w:rFonts w:cs="Arial"/>
          <w:sz w:val="24"/>
          <w:szCs w:val="24"/>
        </w:rPr>
        <w:t xml:space="preserve">odcinka instalacji organizacyjnej na terenie kompleksu </w:t>
      </w:r>
      <w:r>
        <w:rPr>
          <w:rFonts w:cs="Arial"/>
          <w:sz w:val="24"/>
          <w:szCs w:val="24"/>
        </w:rPr>
        <w:br/>
        <w:t>wojskowego Bielsko – Biała, ul. Bardowskiego 3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2652"/>
        <w:gridCol w:w="1817"/>
        <w:gridCol w:w="1820"/>
        <w:gridCol w:w="1833"/>
        <w:gridCol w:w="1695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5B031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proofErr w:type="spellStart"/>
            <w:r w:rsidR="005B031C">
              <w:rPr>
                <w:rFonts w:ascii="Arial" w:hAnsi="Arial" w:cs="Arial"/>
                <w:sz w:val="20"/>
                <w:szCs w:val="20"/>
              </w:rPr>
              <w:t>konstrukcyjno</w:t>
            </w:r>
            <w:proofErr w:type="spellEnd"/>
            <w:r w:rsidR="005B031C">
              <w:rPr>
                <w:rFonts w:ascii="Arial" w:hAnsi="Arial" w:cs="Arial"/>
                <w:sz w:val="20"/>
                <w:szCs w:val="20"/>
              </w:rPr>
              <w:t xml:space="preserve"> - budowlanej</w:t>
            </w:r>
            <w:bookmarkStart w:id="0" w:name="_GoBack"/>
            <w:bookmarkEnd w:id="0"/>
            <w:r w:rsidR="00E634E1" w:rsidRPr="005512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202">
              <w:rPr>
                <w:rFonts w:ascii="Arial" w:hAnsi="Arial" w:cs="Arial"/>
                <w:sz w:val="20"/>
                <w:szCs w:val="20"/>
              </w:rPr>
              <w:t>bez ograniczeń, która pełnić będzie funkcję kierownika budowy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4B" w:rsidRDefault="0024634B">
      <w:r>
        <w:separator/>
      </w:r>
    </w:p>
  </w:endnote>
  <w:endnote w:type="continuationSeparator" w:id="0">
    <w:p w:rsidR="0024634B" w:rsidRDefault="0024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B031C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B031C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4B" w:rsidRDefault="0024634B">
      <w:r>
        <w:separator/>
      </w:r>
    </w:p>
  </w:footnote>
  <w:footnote w:type="continuationSeparator" w:id="0">
    <w:p w:rsidR="0024634B" w:rsidRDefault="00246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5B031C">
      <w:rPr>
        <w:rFonts w:ascii="Arial" w:hAnsi="Arial" w:cs="Arial"/>
        <w:b/>
        <w:sz w:val="20"/>
        <w:szCs w:val="20"/>
      </w:rPr>
      <w:t>6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4634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31C"/>
    <w:rsid w:val="005B0CA7"/>
    <w:rsid w:val="005C4D1A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F4E8F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Jastrzębowska Marta</cp:lastModifiedBy>
  <cp:revision>2</cp:revision>
  <cp:lastPrinted>2024-11-18T10:01:00Z</cp:lastPrinted>
  <dcterms:created xsi:type="dcterms:W3CDTF">2025-02-07T09:45:00Z</dcterms:created>
  <dcterms:modified xsi:type="dcterms:W3CDTF">2025-02-07T09:45:00Z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